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317" w:rsidRPr="00B9568B" w:rsidRDefault="00941317" w:rsidP="00B9568B">
      <w:pPr>
        <w:pStyle w:val="Tytu"/>
        <w:tabs>
          <w:tab w:val="left" w:pos="851"/>
        </w:tabs>
        <w:spacing w:line="480" w:lineRule="auto"/>
        <w:rPr>
          <w:rFonts w:cs="Times New Roman"/>
          <w:b/>
          <w:bCs/>
          <w:color w:val="215868"/>
          <w:sz w:val="36"/>
          <w:szCs w:val="36"/>
        </w:rPr>
      </w:pPr>
      <w:r w:rsidRPr="00B96B00">
        <w:rPr>
          <w:b/>
          <w:bCs/>
          <w:color w:val="215868"/>
          <w:sz w:val="36"/>
          <w:szCs w:val="36"/>
        </w:rPr>
        <w:t>Zadani</w:t>
      </w:r>
      <w:r>
        <w:rPr>
          <w:b/>
          <w:bCs/>
          <w:color w:val="215868"/>
          <w:sz w:val="36"/>
          <w:szCs w:val="36"/>
        </w:rPr>
        <w:t>e</w:t>
      </w:r>
    </w:p>
    <w:p w:rsidR="00941317" w:rsidRDefault="00E40B3D" w:rsidP="00E40B3D">
      <w:pPr>
        <w:pStyle w:val="Tytu"/>
        <w:numPr>
          <w:ilvl w:val="0"/>
          <w:numId w:val="27"/>
        </w:numPr>
        <w:tabs>
          <w:tab w:val="left" w:pos="426"/>
        </w:tabs>
        <w:spacing w:line="360" w:lineRule="auto"/>
        <w:ind w:left="851" w:hanging="425"/>
        <w:rPr>
          <w:noProof/>
          <w:color w:val="215868"/>
          <w:sz w:val="32"/>
          <w:szCs w:val="32"/>
        </w:rPr>
      </w:pPr>
      <w:r>
        <w:rPr>
          <w:noProof/>
          <w:color w:val="215868"/>
          <w:sz w:val="32"/>
          <w:szCs w:val="32"/>
        </w:rPr>
        <w:t>Opisz graniastosłup:</w:t>
      </w:r>
    </w:p>
    <w:p w:rsidR="00E40B3D" w:rsidRPr="00E40B3D" w:rsidRDefault="00E40B3D" w:rsidP="00E40B3D">
      <w:pPr>
        <w:pStyle w:val="Akapitzlist"/>
        <w:numPr>
          <w:ilvl w:val="0"/>
          <w:numId w:val="29"/>
        </w:numPr>
        <w:spacing w:line="276" w:lineRule="auto"/>
        <w:rPr>
          <w:rFonts w:ascii="Cambria" w:eastAsia="Times New Roman" w:hAnsi="Cambria" w:cs="Cambria"/>
          <w:noProof/>
          <w:color w:val="215868"/>
          <w:kern w:val="28"/>
          <w:sz w:val="28"/>
          <w:szCs w:val="32"/>
        </w:rPr>
      </w:pPr>
      <w:r w:rsidRPr="00E40B3D">
        <w:rPr>
          <w:rFonts w:ascii="Cambria" w:eastAsia="Times New Roman" w:hAnsi="Cambria" w:cs="Cambria"/>
          <w:noProof/>
          <w:color w:val="215868"/>
          <w:kern w:val="28"/>
          <w:sz w:val="28"/>
          <w:szCs w:val="32"/>
        </w:rPr>
        <w:t>podaj jego nazwę</w:t>
      </w:r>
    </w:p>
    <w:p w:rsidR="00E40B3D" w:rsidRPr="00E40B3D" w:rsidRDefault="00E40B3D" w:rsidP="00E40B3D">
      <w:pPr>
        <w:pStyle w:val="Akapitzlist"/>
        <w:numPr>
          <w:ilvl w:val="0"/>
          <w:numId w:val="29"/>
        </w:numPr>
        <w:spacing w:line="276" w:lineRule="auto"/>
        <w:rPr>
          <w:rFonts w:ascii="Cambria" w:eastAsia="Times New Roman" w:hAnsi="Cambria" w:cs="Cambria"/>
          <w:noProof/>
          <w:color w:val="215868"/>
          <w:kern w:val="28"/>
          <w:sz w:val="28"/>
          <w:szCs w:val="32"/>
        </w:rPr>
      </w:pPr>
      <w:r w:rsidRPr="00E40B3D">
        <w:rPr>
          <w:rFonts w:ascii="Cambria" w:eastAsia="Times New Roman" w:hAnsi="Cambria" w:cs="Cambria"/>
          <w:noProof/>
          <w:color w:val="215868"/>
          <w:kern w:val="28"/>
          <w:sz w:val="28"/>
          <w:szCs w:val="32"/>
        </w:rPr>
        <w:t>wpisz wierzchołki graniastosłupa, zaczynając od wierzchołka A</w:t>
      </w:r>
    </w:p>
    <w:p w:rsidR="00E40B3D" w:rsidRPr="00E40B3D" w:rsidRDefault="00E40B3D" w:rsidP="00E40B3D">
      <w:pPr>
        <w:pStyle w:val="Akapitzlist"/>
        <w:numPr>
          <w:ilvl w:val="0"/>
          <w:numId w:val="29"/>
        </w:numPr>
        <w:spacing w:line="276" w:lineRule="auto"/>
        <w:rPr>
          <w:rFonts w:ascii="Cambria" w:eastAsia="Times New Roman" w:hAnsi="Cambria" w:cs="Cambria"/>
          <w:noProof/>
          <w:color w:val="215868"/>
          <w:kern w:val="28"/>
          <w:sz w:val="28"/>
          <w:szCs w:val="32"/>
        </w:rPr>
      </w:pPr>
      <w:r w:rsidRPr="00E40B3D">
        <w:rPr>
          <w:rFonts w:ascii="Cambria" w:eastAsia="Times New Roman" w:hAnsi="Cambria" w:cs="Cambria"/>
          <w:noProof/>
          <w:color w:val="215868"/>
          <w:kern w:val="28"/>
          <w:sz w:val="28"/>
          <w:szCs w:val="32"/>
        </w:rPr>
        <w:t>podaj podstawy graniastosłupa, opisane wierzchołkowo</w:t>
      </w:r>
    </w:p>
    <w:p w:rsidR="00E40B3D" w:rsidRPr="00E40B3D" w:rsidRDefault="00E40B3D" w:rsidP="00E40B3D">
      <w:pPr>
        <w:pStyle w:val="Akapitzlist"/>
        <w:numPr>
          <w:ilvl w:val="0"/>
          <w:numId w:val="29"/>
        </w:numPr>
        <w:spacing w:line="276" w:lineRule="auto"/>
        <w:rPr>
          <w:rFonts w:ascii="Cambria" w:eastAsia="Times New Roman" w:hAnsi="Cambria" w:cs="Cambria"/>
          <w:noProof/>
          <w:color w:val="215868"/>
          <w:kern w:val="28"/>
          <w:sz w:val="28"/>
          <w:szCs w:val="32"/>
        </w:rPr>
      </w:pPr>
      <w:r w:rsidRPr="00E40B3D">
        <w:rPr>
          <w:rFonts w:ascii="Cambria" w:eastAsia="Times New Roman" w:hAnsi="Cambria" w:cs="Cambria"/>
          <w:noProof/>
          <w:color w:val="215868"/>
          <w:kern w:val="28"/>
          <w:sz w:val="28"/>
          <w:szCs w:val="32"/>
        </w:rPr>
        <w:t>podaj ściany boczne graniastosłupa</w:t>
      </w:r>
    </w:p>
    <w:p w:rsidR="00941317" w:rsidRPr="00A966BE" w:rsidRDefault="00941317" w:rsidP="00A966BE"/>
    <w:p w:rsidR="00941317" w:rsidRDefault="00941317" w:rsidP="00A966BE"/>
    <w:p w:rsidR="00941317" w:rsidRDefault="00E40B3D" w:rsidP="00A966BE"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9B2F875" wp14:editId="01F25E79">
                <wp:simplePos x="0" y="0"/>
                <wp:positionH relativeFrom="column">
                  <wp:posOffset>1316882</wp:posOffset>
                </wp:positionH>
                <wp:positionV relativeFrom="paragraph">
                  <wp:posOffset>192958</wp:posOffset>
                </wp:positionV>
                <wp:extent cx="3550596" cy="5525131"/>
                <wp:effectExtent l="0" t="19050" r="12065" b="19050"/>
                <wp:wrapNone/>
                <wp:docPr id="16" name="Grupa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50596" cy="5525131"/>
                          <a:chOff x="0" y="0"/>
                          <a:chExt cx="1828800" cy="2845614"/>
                        </a:xfrm>
                      </wpg:grpSpPr>
                      <wps:wsp>
                        <wps:cNvPr id="7" name="Siedmiokąt 7"/>
                        <wps:cNvSpPr/>
                        <wps:spPr>
                          <a:xfrm>
                            <a:off x="0" y="1654989"/>
                            <a:ext cx="1828800" cy="1190625"/>
                          </a:xfrm>
                          <a:prstGeom prst="heptagon">
                            <a:avLst/>
                          </a:prstGeom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iedmiokąt 8"/>
                        <wps:cNvSpPr/>
                        <wps:spPr>
                          <a:xfrm>
                            <a:off x="0" y="0"/>
                            <a:ext cx="1828800" cy="1190625"/>
                          </a:xfrm>
                          <a:prstGeom prst="heptagon">
                            <a:avLst/>
                          </a:prstGeom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Łącznik prostoliniowy 9"/>
                        <wps:cNvCnPr/>
                        <wps:spPr>
                          <a:xfrm>
                            <a:off x="0" y="770817"/>
                            <a:ext cx="0" cy="165121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Łącznik prostoliniowy 10"/>
                        <wps:cNvCnPr/>
                        <wps:spPr>
                          <a:xfrm flipH="1">
                            <a:off x="173811" y="234268"/>
                            <a:ext cx="10795" cy="1670050"/>
                          </a:xfrm>
                          <a:prstGeom prst="line">
                            <a:avLst/>
                          </a:prstGeom>
                          <a:ln w="12700">
                            <a:prstDash val="dash"/>
                          </a:ln>
                        </wps:spPr>
                        <wps:style>
                          <a:lnRef idx="2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Łącznik prostoliniowy 11"/>
                        <wps:cNvCnPr/>
                        <wps:spPr>
                          <a:xfrm flipH="1">
                            <a:off x="910621" y="0"/>
                            <a:ext cx="7557" cy="1654989"/>
                          </a:xfrm>
                          <a:prstGeom prst="line">
                            <a:avLst/>
                          </a:prstGeom>
                          <a:ln w="12700">
                            <a:prstDash val="dash"/>
                          </a:ln>
                        </wps:spPr>
                        <wps:style>
                          <a:lnRef idx="2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Łącznik prostoliniowy 12"/>
                        <wps:cNvCnPr/>
                        <wps:spPr>
                          <a:xfrm>
                            <a:off x="1643653" y="234268"/>
                            <a:ext cx="3778" cy="1670050"/>
                          </a:xfrm>
                          <a:prstGeom prst="line">
                            <a:avLst/>
                          </a:prstGeom>
                          <a:ln w="12700">
                            <a:prstDash val="dash"/>
                          </a:ln>
                        </wps:spPr>
                        <wps:style>
                          <a:lnRef idx="2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Łącznik prostoliniowy 13"/>
                        <wps:cNvCnPr/>
                        <wps:spPr>
                          <a:xfrm>
                            <a:off x="1828800" y="770817"/>
                            <a:ext cx="0" cy="1651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Łącznik prostoliniowy 14"/>
                        <wps:cNvCnPr/>
                        <wps:spPr>
                          <a:xfrm>
                            <a:off x="506320" y="1190232"/>
                            <a:ext cx="3779" cy="165498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Łącznik prostoliniowy 15"/>
                        <wps:cNvCnPr/>
                        <wps:spPr>
                          <a:xfrm flipH="1">
                            <a:off x="1314922" y="1190232"/>
                            <a:ext cx="3779" cy="165538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a 16" o:spid="_x0000_s1026" style="position:absolute;margin-left:103.7pt;margin-top:15.2pt;width:279.55pt;height:435.05pt;z-index:251672576;mso-width-relative:margin;mso-height-relative:margin" coordsize="18288,28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">
                <v:shape id="Siedmiokąt 7" o:spid="_x0000_s1027" style="position:absolute;top:16549;width:18288;height:11907;visibility:visible;mso-wrap-style:square;v-text-anchor:middle" coordsize="1828800,11906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Vlt8QA&#10;AADaAAAADwAAAGRycy9kb3ducmV2LnhtbESPQWvCQBSE74L/YXlCb2ZjDq1EV5Gq0EMPbRTE22v2&#10;NQnNvg272yT213cLBY/DzHzDrLejaUVPzjeWFSySFARxaXXDlYLz6ThfgvABWWNrmRTcyMN2M52s&#10;Mdd24Hfqi1CJCGGfo4I6hC6X0pc1GfSJ7Yij92mdwRClq6R2OES4aWWWpo/SYMNxocaOnmsqv4pv&#10;o4A/ruNuf3nTzeGVf9pbOmS+qJR6mI27FYhAY7iH/9svWsET/F2JN0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FZbfEAAAA2gAAAA8AAAAAAAAAAAAAAAAAmAIAAGRycy9k&#10;b3ducmV2LnhtbFBLBQYAAAAABAAEAPUAAACJAwAAAAA=&#10;" path="m-5,765699l181107,235819,914400,r733293,235819l1828805,765699r-507461,424932l507456,1190631,-5,765699xe" fillcolor="white [3201]" strokecolor="#4bacc6 [3208]" strokeweight="2pt">
                  <v:path arrowok="t" o:connecttype="custom" o:connectlocs="-5,765699;181107,235819;914400,0;1647693,235819;1828805,765699;1321344,1190631;507456,1190631;-5,765699" o:connectangles="0,0,0,0,0,0,0,0"/>
                </v:shape>
                <v:shape id="Siedmiokąt 8" o:spid="_x0000_s1028" style="position:absolute;width:18288;height:11906;visibility:visible;mso-wrap-style:square;v-text-anchor:middle" coordsize="1828800,11906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rxxb8A&#10;AADaAAAADwAAAGRycy9kb3ducmV2LnhtbERPTYvCMBC9L/gfwgje1tQeRKpRRF3w4MGtgngbm7Et&#10;NpPSZNvqr98cBI+P971Y9aYSLTWutKxgMo5AEGdWl5wrOJ9+vmcgnEfWWFkmBU9ysFoOvhaYaNvx&#10;L7Wpz0UIYZeggsL7OpHSZQUZdGNbEwfubhuDPsAml7rBLoSbSsZRNJUGSw4NBda0KSh7pH9GAd+u&#10;/Xp7Oepyd+BX9Yy62KW5UqNhv56D8NT7j/jt3msFYWu4Em6AXP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WvHFvwAAANoAAAAPAAAAAAAAAAAAAAAAAJgCAABkcnMvZG93bnJl&#10;di54bWxQSwUGAAAAAAQABAD1AAAAhAMAAAAA&#10;" path="m-5,765699l181107,235819,914400,r733293,235819l1828805,765699r-507461,424932l507456,1190631,-5,765699xe" fillcolor="white [3201]" strokecolor="#4bacc6 [3208]" strokeweight="2pt">
                  <v:path arrowok="t" o:connecttype="custom" o:connectlocs="-5,765699;181107,235819;914400,0;1647693,235819;1828805,765699;1321344,1190631;507456,1190631;-5,765699" o:connectangles="0,0,0,0,0,0,0,0"/>
                </v:shape>
                <v:line id="Łącznik prostoliniowy 9" o:spid="_x0000_s1029" style="position:absolute;visibility:visible;mso-wrap-style:square" from="0,7708" to="0,24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32p8QAAADaAAAADwAAAGRycy9kb3ducmV2LnhtbESPT2vCQBTE74LfYXmCl6KbikSbuooo&#10;guYi/sFeH9nXJJh9m2ZXjd++Wyh4HGbmN8xs0ZpK3KlxpWUF78MIBHFmdcm5gvNpM5iCcB5ZY2WZ&#10;FDzJwWLe7cww0fbBB7offS4ChF2CCgrv60RKlxVk0A1tTRy8b9sY9EE2udQNPgLcVHIURbE0WHJY&#10;KLCmVUHZ9XgzCvbrjX3GcvyWpuXka5eOTXz7uSjV77XLTxCeWv8K/7e3WsEH/F0JN0DO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PfanxAAAANoAAAAPAAAAAAAAAAAA&#10;AAAAAKECAABkcnMvZG93bnJldi54bWxQSwUGAAAAAAQABAD5AAAAkgMAAAAA&#10;" strokecolor="#00b0f0" strokeweight="1pt"/>
                <v:line id="Łącznik prostoliniowy 10" o:spid="_x0000_s1030" style="position:absolute;flip:x;visibility:visible;mso-wrap-style:square" from="1738,2342" to="1846,19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vMRMQAAADbAAAADwAAAGRycy9kb3ducmV2LnhtbESPQWvCQBCF74X+h2UKvdVNLYhEVxGh&#10;UsWLUcHjsDsmwexsyG419td3DoK3Gd6b976ZznvfqCt1sQ5s4HOQgSK2wdVcGjjsvz/GoGJCdtgE&#10;JgN3ijCfvb5MMXfhxju6FqlUEsIxRwNVSm2udbQVeYyD0BKLdg6dxyRrV2rX4U3CfaOHWTbSHmuW&#10;hgpbWlZkL8WvN7DeLNbWjrLdqTz+rYr+a4unOhrz/tYvJqAS9elpflz/OMEXevlFBtC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G8xExAAAANsAAAAPAAAAAAAAAAAA&#10;AAAAAKECAABkcnMvZG93bnJldi54bWxQSwUGAAAAAAQABAD5AAAAkgMAAAAA&#10;" strokecolor="#4bacc6 [3208]" strokeweight="1pt">
                  <v:stroke dashstyle="dash"/>
                  <v:shadow on="t" color="black" opacity="24903f" origin=",.5" offset="0,.55556mm"/>
                </v:line>
                <v:line id="Łącznik prostoliniowy 11" o:spid="_x0000_s1031" style="position:absolute;flip:x;visibility:visible;mso-wrap-style:square" from="9106,0" to="9181,165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dp38IAAADbAAAADwAAAGRycy9kb3ducmV2LnhtbERPTWvCQBC9F/wPywje6iYthBJdJQhK&#10;U7wYW/A47I5JMDsbsluN/fVuodDbPN7nLNej7cSVBt86VpDOExDE2pmWawWfx+3zGwgfkA12jknB&#10;nTysV5OnJebG3fhA1yrUIoawz1FBE0KfS+l1Qxb93PXEkTu7wWKIcKilGfAWw20nX5IkkxZbjg0N&#10;9rRpSF+qb6ug/ChKrbPkcKq/fnbV+LrHU+uVmk3HYgEi0Bj+xX/udxPnp/D7SzxAr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Vdp38IAAADbAAAADwAAAAAAAAAAAAAA&#10;AAChAgAAZHJzL2Rvd25yZXYueG1sUEsFBgAAAAAEAAQA+QAAAJADAAAAAA==&#10;" strokecolor="#4bacc6 [3208]" strokeweight="1pt">
                  <v:stroke dashstyle="dash"/>
                  <v:shadow on="t" color="black" opacity="24903f" origin=",.5" offset="0,.55556mm"/>
                </v:line>
                <v:line id="Łącznik prostoliniowy 12" o:spid="_x0000_s1032" style="position:absolute;visibility:visible;mso-wrap-style:square" from="16436,2342" to="16474,19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Qo38AAAADbAAAADwAAAGRycy9kb3ducmV2LnhtbERPTYvCMBC9C/6HMMJeRNN6EKlGEUVw&#10;Dx7UXfE4NmNbbCalibX+eyMI3ubxPme2aE0pGqpdYVlBPIxAEKdWF5wp+DtuBhMQziNrLC2Tgic5&#10;WMy7nRkm2j54T83BZyKEsEtQQe59lUjp0pwMuqGtiAN3tbVBH2CdSV3jI4SbUo6iaCwNFhwacqxo&#10;lVN6O9yNgt39N/4/km3i/g6r0/Z8xcu6Ueqn1y6nIDy1/iv+uLc6zB/B+5dwgJy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DUKN/AAAAA2wAAAA8AAAAAAAAAAAAAAAAA&#10;oQIAAGRycy9kb3ducmV2LnhtbFBLBQYAAAAABAAEAPkAAACOAwAAAAA=&#10;" strokecolor="#4bacc6 [3208]" strokeweight="1pt">
                  <v:stroke dashstyle="dash"/>
                  <v:shadow on="t" color="black" opacity="24903f" origin=",.5" offset="0,.55556mm"/>
                </v:line>
                <v:line id="Łącznik prostoliniowy 13" o:spid="_x0000_s1033" style="position:absolute;visibility:visible;mso-wrap-style:square" from="18288,7708" to="18288,242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ez7cMAAADbAAAADwAAAGRycy9kb3ducmV2LnhtbERPTWvCQBC9C/6HZQq9SN3YSioxG5EW&#10;oc2lGEu9DtkxCc3Oxuyq8d+7BaG3ebzPSVeDacWZetdYVjCbRiCIS6sbrhR87zZPCxDOI2tsLZOC&#10;KzlYZeNRiom2F97SufCVCCHsElRQe98lUrqyJoNuajviwB1sb9AH2FdS93gJ4aaVz1EUS4MNh4Ya&#10;O3qrqfwtTkbB1/vGXmM5n+R587r/zOcmPh1/lHp8GNZLEJ4G/y++uz90mP8Cf7+EA2R2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/3s+3DAAAA2wAAAA8AAAAAAAAAAAAA&#10;AAAAoQIAAGRycy9kb3ducmV2LnhtbFBLBQYAAAAABAAEAPkAAACRAwAAAAA=&#10;" strokecolor="#00b0f0" strokeweight="1pt"/>
                <v:line id="Łącznik prostoliniowy 14" o:spid="_x0000_s1034" style="position:absolute;visibility:visible;mso-wrap-style:square" from="5063,11902" to="5100,284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4rmcIAAADbAAAADwAAAGRycy9kb3ducmV2LnhtbERPS2vCQBC+F/wPywi9FN1UQpToKqII&#10;NZfiA70O2TEJZmfT7Krx37uFQm/z8T1ntuhMLe7Uusqygs9hBII4t7riQsHxsBlMQDiPrLG2TAqe&#10;5GAx773NMNX2wTu6730hQgi7FBWU3jeplC4vyaAb2oY4cBfbGvQBtoXULT5CuKnlKIoSabDi0FBi&#10;Q6uS8uv+ZhR8rzf2mcj4I8uq8XmbxSa5/ZyUeu93yykIT53/F/+5v3SYH8PvL+EAOX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B4rmcIAAADbAAAADwAAAAAAAAAAAAAA&#10;AAChAgAAZHJzL2Rvd25yZXYueG1sUEsFBgAAAAAEAAQA+QAAAJADAAAAAA==&#10;" strokecolor="#00b0f0" strokeweight="1pt"/>
                <v:line id="Łącznik prostoliniowy 15" o:spid="_x0000_s1035" style="position:absolute;flip:x;visibility:visible;mso-wrap-style:square" from="13149,11902" to="13187,28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m30cMAAADbAAAADwAAAGRycy9kb3ducmV2LnhtbERPTWvCQBC9F/wPywheim4aSKnRTZBC&#10;wUOhVgteh+yYRLOzIbtN1n/fLRR6m8f7nG0ZTCdGGlxrWcHTKgFBXFndcq3g6/S2fAHhPLLGzjIp&#10;uJODspg9bDHXduJPGo++FjGEXY4KGu/7XEpXNWTQrWxPHLmLHQz6CIda6gGnGG46mSbJszTYcmxo&#10;sKfXhqrb8dsouB7O2dSFU3j8OKyz9Gb89f6ulVrMw24DwlPw/+I/917H+Rn8/hIPkM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JJt9HDAAAA2wAAAA8AAAAAAAAAAAAA&#10;AAAAoQIAAGRycy9kb3ducmV2LnhtbFBLBQYAAAAABAAEAPkAAACRAwAAAAA=&#10;" strokecolor="#00b0f0" strokeweight="1pt"/>
              </v:group>
            </w:pict>
          </mc:Fallback>
        </mc:AlternateContent>
      </w:r>
    </w:p>
    <w:p w:rsidR="00941317" w:rsidRDefault="00941317" w:rsidP="00A966BE"/>
    <w:p w:rsidR="00941317" w:rsidRDefault="00941317" w:rsidP="00A966BE"/>
    <w:p w:rsidR="00941317" w:rsidRDefault="00941317" w:rsidP="00A966BE"/>
    <w:p w:rsidR="00AC79E1" w:rsidRPr="00A966BE" w:rsidRDefault="00AC79E1" w:rsidP="00AC79E1">
      <w:bookmarkStart w:id="0" w:name="_GoBack"/>
      <w:bookmarkEnd w:id="0"/>
    </w:p>
    <w:sectPr w:rsidR="00AC79E1" w:rsidRPr="00A966BE" w:rsidSect="00A966BE">
      <w:headerReference w:type="default" r:id="rId8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AFF" w:rsidRDefault="00AF5AFF">
      <w:pPr>
        <w:spacing w:after="0" w:line="240" w:lineRule="auto"/>
      </w:pPr>
      <w:r>
        <w:separator/>
      </w:r>
    </w:p>
  </w:endnote>
  <w:endnote w:type="continuationSeparator" w:id="0">
    <w:p w:rsidR="00AF5AFF" w:rsidRDefault="00AF5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AFF" w:rsidRDefault="00AF5AFF">
      <w:pPr>
        <w:spacing w:after="0" w:line="240" w:lineRule="auto"/>
      </w:pPr>
      <w:r>
        <w:separator/>
      </w:r>
    </w:p>
  </w:footnote>
  <w:footnote w:type="continuationSeparator" w:id="0">
    <w:p w:rsidR="00AF5AFF" w:rsidRDefault="00AF5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317" w:rsidRDefault="00B9568B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2540" t="0" r="0" b="1270"/>
              <wp:wrapNone/>
              <wp:docPr id="2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1317" w:rsidRPr="002C4363" w:rsidRDefault="00941317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A966BE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Przykłady graniastosłupa</w:t>
                          </w:r>
                          <w:r w:rsidRPr="00450286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.</w:t>
                          </w:r>
                          <w:r w:rsidRPr="00450286">
                            <w:rPr>
                              <w:color w:val="FFFFFF"/>
                            </w:rPr>
                            <w:t xml:space="preserve">  </w:t>
                          </w:r>
                          <w:r w:rsidRPr="005E12F5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941317" w:rsidRPr="002C4363" w:rsidRDefault="00941317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5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" filled="f" fillcolor="#666" stroked="f" strokeweight=".5pt">
              <v:path arrowok="t"/>
              <v:textbox style="layout-flow:vertical;mso-layout-flow-alt:bottom-to-top">
                <w:txbxContent>
                  <w:p w:rsidR="00941317" w:rsidRPr="002C4363" w:rsidRDefault="00941317">
                    <w:pPr>
                      <w:jc w:val="center"/>
                      <w:rPr>
                        <w:color w:val="FFFFFF"/>
                      </w:rPr>
                    </w:pPr>
                    <w:r w:rsidRPr="00A966BE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Przykłady graniastosłupa</w:t>
                    </w:r>
                    <w:r w:rsidRPr="00450286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.</w:t>
                    </w:r>
                    <w:r w:rsidRPr="00450286">
                      <w:rPr>
                        <w:color w:val="FFFFFF"/>
                      </w:rPr>
                      <w:t xml:space="preserve">  </w:t>
                    </w:r>
                    <w:r w:rsidRPr="005E12F5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III etap edukacyjny</w:t>
                    </w:r>
                  </w:p>
                  <w:p w:rsidR="00941317" w:rsidRPr="002C4363" w:rsidRDefault="00941317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2700" t="9525" r="11430" b="22860"/>
              <wp:wrapNone/>
              <wp:docPr id="1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5D417E"/>
                          </a:gs>
                          <a:gs pos="80000">
                            <a:srgbClr val="7B58A6"/>
                          </a:gs>
                          <a:gs pos="100000">
                            <a:srgbClr val="7B57A8"/>
                          </a:gs>
                        </a:gsLst>
                        <a:lin ang="16200000"/>
                      </a:gradFill>
                      <a:ln w="9525">
                        <a:solidFill>
                          <a:srgbClr val="795D9B"/>
                        </a:solidFill>
                        <a:miter lim="800000"/>
                        <a:headEnd/>
                        <a:tailEnd/>
                      </a:ln>
                      <a:effectLst>
                        <a:outerShdw dist="23000" dir="5400000" rotWithShape="0">
                          <a:srgbClr val="000000">
                            <a:alpha val="34999"/>
                          </a:srgbClr>
                        </a:outerShdw>
                      </a:effectLst>
                    </wps:spPr>
                    <wps:txbx>
                      <w:txbxContent>
                        <w:p w:rsidR="00941317" w:rsidRDefault="00941317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" fillcolor="#5d417e" strokecolor="#795d9b">
              <v:fill color2="#7b57a8" rotate="t" angle="180" colors="0 #5d417e;52429f #7b58a6;1 #7b57a8" focus="100%" type="gradient">
                <o:fill v:ext="view" type="gradientUnscaled"/>
              </v:fill>
              <v:shadow on="t" color="black" opacity="22936f" origin=",.5" offset="0,.63889mm"/>
              <v:path arrowok="t"/>
              <v:textbox>
                <w:txbxContent>
                  <w:p w:rsidR="00941317" w:rsidRDefault="00941317"/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4E66D21"/>
    <w:multiLevelType w:val="hybridMultilevel"/>
    <w:tmpl w:val="99AE49F4"/>
    <w:lvl w:ilvl="0" w:tplc="BBDC6906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E36C0A" w:themeColor="accent6" w:themeShade="BF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49F30D3"/>
    <w:multiLevelType w:val="hybridMultilevel"/>
    <w:tmpl w:val="2C30889E"/>
    <w:lvl w:ilvl="0" w:tplc="577C9AF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E36C0A" w:themeColor="accent6" w:themeShade="BF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866"/>
        </w:tabs>
        <w:ind w:left="1866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3420810"/>
    <w:multiLevelType w:val="hybridMultilevel"/>
    <w:tmpl w:val="0D583212"/>
    <w:lvl w:ilvl="0" w:tplc="577C9AF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E36C0A" w:themeColor="accent6" w:themeShade="BF"/>
        <w:sz w:val="32"/>
        <w:szCs w:val="32"/>
      </w:rPr>
    </w:lvl>
    <w:lvl w:ilvl="1" w:tplc="BBDC6906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bCs w:val="0"/>
        <w:i w:val="0"/>
        <w:iCs w:val="0"/>
        <w:color w:val="E36C0A" w:themeColor="accent6" w:themeShade="BF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9046F24"/>
    <w:multiLevelType w:val="hybridMultilevel"/>
    <w:tmpl w:val="93C4557C"/>
    <w:lvl w:ilvl="0" w:tplc="F2F2B74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2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526A05FD"/>
    <w:multiLevelType w:val="hybridMultilevel"/>
    <w:tmpl w:val="CC069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5717A8"/>
    <w:multiLevelType w:val="multilevel"/>
    <w:tmpl w:val="FE860F3A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5C2532B2"/>
    <w:multiLevelType w:val="hybridMultilevel"/>
    <w:tmpl w:val="A846F162"/>
    <w:lvl w:ilvl="0" w:tplc="577C9AF6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  <w:i w:val="0"/>
        <w:iCs w:val="0"/>
        <w:color w:val="E36C0A" w:themeColor="accent6" w:themeShade="BF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866"/>
        </w:tabs>
        <w:ind w:left="1866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18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8"/>
  </w:num>
  <w:num w:numId="17">
    <w:abstractNumId w:val="17"/>
  </w:num>
  <w:num w:numId="18">
    <w:abstractNumId w:val="16"/>
  </w:num>
  <w:num w:numId="19">
    <w:abstractNumId w:val="9"/>
  </w:num>
  <w:num w:numId="20">
    <w:abstractNumId w:val="18"/>
  </w:num>
  <w:num w:numId="21">
    <w:abstractNumId w:val="12"/>
  </w:num>
  <w:num w:numId="22">
    <w:abstractNumId w:val="5"/>
  </w:num>
  <w:num w:numId="23">
    <w:abstractNumId w:val="6"/>
  </w:num>
  <w:num w:numId="24">
    <w:abstractNumId w:val="13"/>
  </w:num>
  <w:num w:numId="25">
    <w:abstractNumId w:val="11"/>
  </w:num>
  <w:num w:numId="26">
    <w:abstractNumId w:val="14"/>
  </w:num>
  <w:num w:numId="27">
    <w:abstractNumId w:val="15"/>
  </w:num>
  <w:num w:numId="28">
    <w:abstractNumId w:val="10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50D3"/>
    <w:rsid w:val="003F6AB7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612C"/>
    <w:rsid w:val="00524E3C"/>
    <w:rsid w:val="00525657"/>
    <w:rsid w:val="00526002"/>
    <w:rsid w:val="00533D49"/>
    <w:rsid w:val="00541E77"/>
    <w:rsid w:val="00567D35"/>
    <w:rsid w:val="00570148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2F5"/>
    <w:rsid w:val="005E1805"/>
    <w:rsid w:val="005E31C7"/>
    <w:rsid w:val="005E5D03"/>
    <w:rsid w:val="00602A02"/>
    <w:rsid w:val="006055F4"/>
    <w:rsid w:val="006369DA"/>
    <w:rsid w:val="00637734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84236"/>
    <w:rsid w:val="00786B2F"/>
    <w:rsid w:val="007A1EF6"/>
    <w:rsid w:val="007A5143"/>
    <w:rsid w:val="007B4978"/>
    <w:rsid w:val="007D0166"/>
    <w:rsid w:val="007D2E3D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A7D0B"/>
    <w:rsid w:val="008C3BDB"/>
    <w:rsid w:val="008D3515"/>
    <w:rsid w:val="008E0E29"/>
    <w:rsid w:val="008E3144"/>
    <w:rsid w:val="008F2AF5"/>
    <w:rsid w:val="008F7EA5"/>
    <w:rsid w:val="00911D3A"/>
    <w:rsid w:val="0092452D"/>
    <w:rsid w:val="00937563"/>
    <w:rsid w:val="00941317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966BE"/>
    <w:rsid w:val="00AB20C3"/>
    <w:rsid w:val="00AB5BDA"/>
    <w:rsid w:val="00AB728F"/>
    <w:rsid w:val="00AB791E"/>
    <w:rsid w:val="00AC5703"/>
    <w:rsid w:val="00AC79E1"/>
    <w:rsid w:val="00AD0E2A"/>
    <w:rsid w:val="00AD213D"/>
    <w:rsid w:val="00AF5AFF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568B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D00048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55C05"/>
    <w:rsid w:val="00D61106"/>
    <w:rsid w:val="00D623FB"/>
    <w:rsid w:val="00D62D67"/>
    <w:rsid w:val="00D6553D"/>
    <w:rsid w:val="00D75403"/>
    <w:rsid w:val="00D90B1D"/>
    <w:rsid w:val="00D91B3A"/>
    <w:rsid w:val="00DA1DCA"/>
    <w:rsid w:val="00DB718D"/>
    <w:rsid w:val="00DC28F1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0B3D"/>
    <w:rsid w:val="00E456ED"/>
    <w:rsid w:val="00E4620A"/>
    <w:rsid w:val="00E46BF4"/>
    <w:rsid w:val="00E6075E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570148"/>
    <w:rPr>
      <w:b/>
      <w:bCs/>
    </w:rPr>
  </w:style>
  <w:style w:type="character" w:styleId="Uwydatnienie">
    <w:name w:val="Emphasis"/>
    <w:basedOn w:val="Domylnaczcionkaakapitu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570148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570148"/>
    <w:rPr>
      <w:b/>
      <w:bCs/>
    </w:rPr>
  </w:style>
  <w:style w:type="character" w:styleId="Uwydatnienie">
    <w:name w:val="Emphasis"/>
    <w:basedOn w:val="Domylnaczcionkaakapitu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570148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48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897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 Przykłady graniastosłupa</vt:lpstr>
    </vt:vector>
  </TitlesOfParts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 Przykłady graniastosłupa</dc:title>
  <dc:subject>Graniastosłup</dc:subject>
  <dc:creator>Ania</dc:creator>
  <cp:keywords>Bryła, graniastosłup, podstawa, krawędź, wierzchołek</cp:keywords>
  <cp:lastModifiedBy>Ania</cp:lastModifiedBy>
  <cp:revision>3</cp:revision>
  <cp:lastPrinted>2013-08-26T10:20:00Z</cp:lastPrinted>
  <dcterms:created xsi:type="dcterms:W3CDTF">2013-08-26T10:15:00Z</dcterms:created>
  <dcterms:modified xsi:type="dcterms:W3CDTF">2013-08-26T10:20:00Z</dcterms:modified>
</cp:coreProperties>
</file>